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m="http://schemas.openxmlformats.org/officeDocument/2006/math" xmlns:w="http://schemas.openxmlformats.org/wordprocessingml/2006/main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Lager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Fallrohrdichtung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Dichtung </w:t>
            </w:r>
          </w:p>
          <w:p>
            <w:pPr>
              <w:spacing w:before="0" w:after="0"/>
            </w:pPr>
            <w:r>
              <w:t>Fallrohrflansch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85715454" name="bb2fa820-8e17-11f0-9be5-89da2dc1244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98308961" name="bb2fa820-8e17-11f0-9be5-89da2dc12449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213234716" name="bf4cd180-8e17-11f0-9be5-89da2dc1244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39066513" name="bf4cd180-8e17-11f0-9be5-89da2dc12449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6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m="http://schemas.openxmlformats.org/officeDocument/2006/math" xmlns:w="http://schemas.openxmlformats.org/wordprocessingml/2006/main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m="http://schemas.openxmlformats.org/officeDocument/2006/math" xmlns:w="http://schemas.openxmlformats.org/wordprocessingml/2006/main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VBZ Depot IrchelIrchelstrasse 38A, 8057 Zürich</w:t>
          </w:r>
        </w:p>
        <w:p>
          <w:pPr>
            <w:spacing w:before="0" w:after="0"/>
          </w:pPr>
          <w:r>
            <w:t>474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m="http://schemas.openxmlformats.org/officeDocument/2006/math" xmlns:w="http://schemas.openxmlformats.org/wordprocessingml/2006/main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m="http://schemas.openxmlformats.org/officeDocument/2006/math" xmlns:w="http://schemas.openxmlformats.org/wordprocessingml/2006/main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footer.xml" Type="http://schemas.openxmlformats.org/officeDocument/2006/relationships/footer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